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5AE" w:rsidRPr="00DE7D1E" w:rsidRDefault="004919A6" w:rsidP="00DE7D1E">
      <w:pPr>
        <w:pStyle w:val="Title"/>
        <w:spacing w:before="120" w:after="120" w:line="360" w:lineRule="auto"/>
      </w:pPr>
      <w:r>
        <w:t>Discussion Questions</w:t>
      </w:r>
    </w:p>
    <w:p w:rsidR="00F457FB" w:rsidRDefault="004919A6" w:rsidP="004919A6">
      <w:pPr>
        <w:pStyle w:val="Heading1"/>
      </w:pPr>
      <w:r>
        <w:t xml:space="preserve">Chapter </w:t>
      </w:r>
      <w:r w:rsidR="00082D33">
        <w:t>14: Process of Change</w:t>
      </w:r>
    </w:p>
    <w:p w:rsidR="00082D33" w:rsidRDefault="00082D33" w:rsidP="00082D33">
      <w:r>
        <w:t>1. What is the latest technological device you or your family has acquired? How has it changed your life? What are the (a) intended and (b) unintended consequences of having it?</w:t>
      </w:r>
    </w:p>
    <w:p w:rsidR="00082D33" w:rsidRDefault="00082D33" w:rsidP="00082D33"/>
    <w:p w:rsidR="00082D33" w:rsidRDefault="00082D33" w:rsidP="00082D33">
      <w:r>
        <w:t>2. Every organization must adapt to change. Describe how an organization to which you belong coped with change. Was the adaptation successful? Why, or why not? What was your role? Did you feel as though you had some influence over the adaptation strategy? Why, or why not?</w:t>
      </w:r>
    </w:p>
    <w:p w:rsidR="00082D33" w:rsidRDefault="00082D33" w:rsidP="00082D33"/>
    <w:p w:rsidR="00082D33" w:rsidRDefault="00082D33" w:rsidP="00082D33">
      <w:r>
        <w:t xml:space="preserve">3. Why is it in the self-interest of Global North nations to help Global South nations battling the effects of climate change? How can sociologists </w:t>
      </w:r>
      <w:proofErr w:type="gramStart"/>
      <w:r>
        <w:t>impact</w:t>
      </w:r>
      <w:proofErr w:type="gramEnd"/>
      <w:r>
        <w:t xml:space="preserve"> efforts to address climate change?</w:t>
      </w:r>
    </w:p>
    <w:p w:rsidR="00082D33" w:rsidRDefault="00082D33" w:rsidP="00082D33"/>
    <w:p w:rsidR="00082D33" w:rsidRDefault="00082D33" w:rsidP="00082D33">
      <w:r>
        <w:t xml:space="preserve">4. What type of social movement has helped bring </w:t>
      </w:r>
      <w:proofErr w:type="gramStart"/>
      <w:r>
        <w:t xml:space="preserve">about the dramatic increase in support for </w:t>
      </w:r>
      <w:proofErr w:type="spellStart"/>
      <w:r>
        <w:t>samesex</w:t>
      </w:r>
      <w:proofErr w:type="spellEnd"/>
      <w:r>
        <w:t xml:space="preserve"> marriage over the past few years</w:t>
      </w:r>
      <w:proofErr w:type="gramEnd"/>
      <w:r>
        <w:t>? Why? How do the results of this movement indicate the power of social movements to influence society at the micro, meso, and macro levels?</w:t>
      </w:r>
    </w:p>
    <w:p w:rsidR="00082D33" w:rsidRDefault="00082D33" w:rsidP="00082D33"/>
    <w:p w:rsidR="004919A6" w:rsidRPr="004919A6" w:rsidRDefault="00082D33" w:rsidP="00082D33">
      <w:r>
        <w:t xml:space="preserve">5. If you were to join a social movement today, which </w:t>
      </w:r>
      <w:proofErr w:type="gramStart"/>
      <w:r>
        <w:t>would</w:t>
      </w:r>
      <w:proofErr w:type="gramEnd"/>
      <w:r>
        <w:t xml:space="preserve"> you join? Why? What would you hope to achieve?</w:t>
      </w:r>
      <w:bookmarkStart w:id="0" w:name="_GoBack"/>
      <w:bookmarkEnd w:id="0"/>
    </w:p>
    <w:sectPr w:rsidR="004919A6" w:rsidRPr="004919A6" w:rsidSect="00DE7D1E">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7FB" w:rsidRDefault="00F457FB">
      <w:r>
        <w:separator/>
      </w:r>
    </w:p>
  </w:endnote>
  <w:endnote w:type="continuationSeparator" w:id="0">
    <w:p w:rsidR="00F457FB" w:rsidRDefault="00F4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7FB" w:rsidRDefault="00F457FB">
      <w:r>
        <w:separator/>
      </w:r>
    </w:p>
  </w:footnote>
  <w:footnote w:type="continuationSeparator" w:id="0">
    <w:p w:rsidR="00F457FB" w:rsidRDefault="00F45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06D" w:rsidRDefault="0099306D" w:rsidP="0099306D">
    <w:pPr>
      <w:pStyle w:val="Header"/>
      <w:jc w:val="right"/>
    </w:pPr>
    <w:r>
      <w:t>Instructor Resource</w:t>
    </w:r>
  </w:p>
  <w:p w:rsidR="0099306D" w:rsidRDefault="0099306D" w:rsidP="0099306D">
    <w:pPr>
      <w:pStyle w:val="Header"/>
      <w:jc w:val="right"/>
    </w:pPr>
    <w:r>
      <w:t xml:space="preserve">Ballantine, </w:t>
    </w:r>
    <w:r>
      <w:rPr>
        <w:i/>
      </w:rPr>
      <w:t xml:space="preserve">Our Social World: </w:t>
    </w:r>
    <w:r w:rsidR="004919A6">
      <w:rPr>
        <w:i/>
      </w:rPr>
      <w:t>Condensed</w:t>
    </w:r>
    <w:r>
      <w:rPr>
        <w:i/>
      </w:rPr>
      <w:t>, 5e</w:t>
    </w:r>
  </w:p>
  <w:p w:rsidR="00166F2A" w:rsidRDefault="0099306D">
    <w:pPr>
      <w:pStyle w:val="Header"/>
      <w:jc w:val="right"/>
    </w:pPr>
    <w:r>
      <w:t>SAGE Publishing, 2018</w:t>
    </w:r>
  </w:p>
  <w:p w:rsidR="00DE7D1E" w:rsidRDefault="00DE7D1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67514E"/>
    <w:multiLevelType w:val="hybridMultilevel"/>
    <w:tmpl w:val="A6FC88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EB0228"/>
    <w:multiLevelType w:val="hybridMultilevel"/>
    <w:tmpl w:val="CD246B6E"/>
    <w:lvl w:ilvl="0" w:tplc="9690B9F8">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D87A66"/>
    <w:multiLevelType w:val="hybridMultilevel"/>
    <w:tmpl w:val="525E66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8"/>
  </w:num>
  <w:num w:numId="3">
    <w:abstractNumId w:val="14"/>
  </w:num>
  <w:num w:numId="4">
    <w:abstractNumId w:val="11"/>
  </w:num>
  <w:num w:numId="5">
    <w:abstractNumId w:val="13"/>
  </w:num>
  <w:num w:numId="6">
    <w:abstractNumId w:val="5"/>
  </w:num>
  <w:num w:numId="7">
    <w:abstractNumId w:val="3"/>
  </w:num>
  <w:num w:numId="8">
    <w:abstractNumId w:val="2"/>
  </w:num>
  <w:num w:numId="9">
    <w:abstractNumId w:val="1"/>
  </w:num>
  <w:num w:numId="10">
    <w:abstractNumId w:val="4"/>
  </w:num>
  <w:num w:numId="11">
    <w:abstractNumId w:val="15"/>
  </w:num>
  <w:num w:numId="12">
    <w:abstractNumId w:val="16"/>
  </w:num>
  <w:num w:numId="13">
    <w:abstractNumId w:val="12"/>
  </w:num>
  <w:num w:numId="14">
    <w:abstractNumId w:val="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F98"/>
    <w:rsid w:val="00005EB9"/>
    <w:rsid w:val="00024CB8"/>
    <w:rsid w:val="00033437"/>
    <w:rsid w:val="00052E1C"/>
    <w:rsid w:val="000551C7"/>
    <w:rsid w:val="00082D33"/>
    <w:rsid w:val="000F388C"/>
    <w:rsid w:val="00166F2A"/>
    <w:rsid w:val="00185227"/>
    <w:rsid w:val="001B761C"/>
    <w:rsid w:val="001F7343"/>
    <w:rsid w:val="00210B6A"/>
    <w:rsid w:val="00227074"/>
    <w:rsid w:val="00266E1E"/>
    <w:rsid w:val="00272B2E"/>
    <w:rsid w:val="002A17CB"/>
    <w:rsid w:val="002A5957"/>
    <w:rsid w:val="002A718F"/>
    <w:rsid w:val="002D0F36"/>
    <w:rsid w:val="002D100E"/>
    <w:rsid w:val="002F409E"/>
    <w:rsid w:val="002F4EE2"/>
    <w:rsid w:val="00302575"/>
    <w:rsid w:val="00327683"/>
    <w:rsid w:val="00331370"/>
    <w:rsid w:val="00334BA0"/>
    <w:rsid w:val="00357FE9"/>
    <w:rsid w:val="00361935"/>
    <w:rsid w:val="00366FB8"/>
    <w:rsid w:val="00370467"/>
    <w:rsid w:val="00393EAF"/>
    <w:rsid w:val="003A27E4"/>
    <w:rsid w:val="003B7695"/>
    <w:rsid w:val="003C4235"/>
    <w:rsid w:val="003E708D"/>
    <w:rsid w:val="003E7BF7"/>
    <w:rsid w:val="003F0E55"/>
    <w:rsid w:val="004124D9"/>
    <w:rsid w:val="0041308D"/>
    <w:rsid w:val="004762E3"/>
    <w:rsid w:val="004776DB"/>
    <w:rsid w:val="00486A8A"/>
    <w:rsid w:val="004919A6"/>
    <w:rsid w:val="004A18C9"/>
    <w:rsid w:val="004B17D5"/>
    <w:rsid w:val="004C7FAF"/>
    <w:rsid w:val="00500B36"/>
    <w:rsid w:val="005275AE"/>
    <w:rsid w:val="00532C41"/>
    <w:rsid w:val="0053536D"/>
    <w:rsid w:val="00542CC3"/>
    <w:rsid w:val="005646CF"/>
    <w:rsid w:val="00582851"/>
    <w:rsid w:val="00593132"/>
    <w:rsid w:val="00602B59"/>
    <w:rsid w:val="00616A17"/>
    <w:rsid w:val="006537C0"/>
    <w:rsid w:val="00661127"/>
    <w:rsid w:val="0067627F"/>
    <w:rsid w:val="00680EC3"/>
    <w:rsid w:val="00693D4C"/>
    <w:rsid w:val="006A245D"/>
    <w:rsid w:val="006D1107"/>
    <w:rsid w:val="006D3DDC"/>
    <w:rsid w:val="006E1D22"/>
    <w:rsid w:val="006E3DDE"/>
    <w:rsid w:val="006E3EE0"/>
    <w:rsid w:val="0072507A"/>
    <w:rsid w:val="0074466F"/>
    <w:rsid w:val="00752E40"/>
    <w:rsid w:val="007557A1"/>
    <w:rsid w:val="00761723"/>
    <w:rsid w:val="007729B1"/>
    <w:rsid w:val="00774C93"/>
    <w:rsid w:val="007B2823"/>
    <w:rsid w:val="00801278"/>
    <w:rsid w:val="00811EC9"/>
    <w:rsid w:val="008154E4"/>
    <w:rsid w:val="008422C6"/>
    <w:rsid w:val="00852986"/>
    <w:rsid w:val="00870008"/>
    <w:rsid w:val="00876836"/>
    <w:rsid w:val="008978D0"/>
    <w:rsid w:val="008B0595"/>
    <w:rsid w:val="008B339D"/>
    <w:rsid w:val="008C4617"/>
    <w:rsid w:val="008D029E"/>
    <w:rsid w:val="008E46E0"/>
    <w:rsid w:val="008F48C2"/>
    <w:rsid w:val="00946229"/>
    <w:rsid w:val="00956287"/>
    <w:rsid w:val="00963D40"/>
    <w:rsid w:val="00974AA9"/>
    <w:rsid w:val="0099306D"/>
    <w:rsid w:val="009A40A6"/>
    <w:rsid w:val="009A4140"/>
    <w:rsid w:val="009B2FE8"/>
    <w:rsid w:val="009E5047"/>
    <w:rsid w:val="009F2D19"/>
    <w:rsid w:val="00A059F3"/>
    <w:rsid w:val="00A1465F"/>
    <w:rsid w:val="00A362EC"/>
    <w:rsid w:val="00A44E55"/>
    <w:rsid w:val="00A53F98"/>
    <w:rsid w:val="00A5411A"/>
    <w:rsid w:val="00A7359E"/>
    <w:rsid w:val="00A77112"/>
    <w:rsid w:val="00A8275A"/>
    <w:rsid w:val="00A84C45"/>
    <w:rsid w:val="00AB42AC"/>
    <w:rsid w:val="00AB6874"/>
    <w:rsid w:val="00AD5452"/>
    <w:rsid w:val="00AD5E2E"/>
    <w:rsid w:val="00AF311C"/>
    <w:rsid w:val="00AF4F8B"/>
    <w:rsid w:val="00B164AA"/>
    <w:rsid w:val="00B31FED"/>
    <w:rsid w:val="00B363D7"/>
    <w:rsid w:val="00B36615"/>
    <w:rsid w:val="00B42145"/>
    <w:rsid w:val="00B42E08"/>
    <w:rsid w:val="00B73564"/>
    <w:rsid w:val="00B81CAB"/>
    <w:rsid w:val="00B86884"/>
    <w:rsid w:val="00BB0C36"/>
    <w:rsid w:val="00BC013C"/>
    <w:rsid w:val="00BF495F"/>
    <w:rsid w:val="00C048E3"/>
    <w:rsid w:val="00C3345C"/>
    <w:rsid w:val="00C55F1A"/>
    <w:rsid w:val="00C6457F"/>
    <w:rsid w:val="00C729E1"/>
    <w:rsid w:val="00C8654C"/>
    <w:rsid w:val="00CA28FD"/>
    <w:rsid w:val="00CB2339"/>
    <w:rsid w:val="00CB6D2A"/>
    <w:rsid w:val="00CD1179"/>
    <w:rsid w:val="00CE3EBE"/>
    <w:rsid w:val="00CF39F3"/>
    <w:rsid w:val="00CF5F08"/>
    <w:rsid w:val="00D33536"/>
    <w:rsid w:val="00D37AF2"/>
    <w:rsid w:val="00D46302"/>
    <w:rsid w:val="00D667AA"/>
    <w:rsid w:val="00D67024"/>
    <w:rsid w:val="00D707C9"/>
    <w:rsid w:val="00D75650"/>
    <w:rsid w:val="00D8701F"/>
    <w:rsid w:val="00DA246F"/>
    <w:rsid w:val="00DB2D04"/>
    <w:rsid w:val="00DE70F1"/>
    <w:rsid w:val="00DE7D1E"/>
    <w:rsid w:val="00E352E1"/>
    <w:rsid w:val="00E52712"/>
    <w:rsid w:val="00E6091A"/>
    <w:rsid w:val="00E74418"/>
    <w:rsid w:val="00EC67A7"/>
    <w:rsid w:val="00EC6AC2"/>
    <w:rsid w:val="00F4373D"/>
    <w:rsid w:val="00F457FB"/>
    <w:rsid w:val="00F54DB9"/>
    <w:rsid w:val="00F67A6D"/>
    <w:rsid w:val="00F7153D"/>
    <w:rsid w:val="00F77A8F"/>
    <w:rsid w:val="00F8054E"/>
    <w:rsid w:val="00FD78BD"/>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DCEB275"/>
  <w15:docId w15:val="{CE3B5C40-6426-4101-96B4-54C1629B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6D"/>
    <w:pPr>
      <w:contextualSpacing/>
    </w:pPr>
    <w:rPr>
      <w:sz w:val="24"/>
      <w:szCs w:val="24"/>
    </w:rPr>
  </w:style>
  <w:style w:type="paragraph" w:styleId="Heading1">
    <w:name w:val="heading 1"/>
    <w:basedOn w:val="Normal"/>
    <w:next w:val="Normal"/>
    <w:link w:val="Heading1Char"/>
    <w:qFormat/>
    <w:rsid w:val="0099306D"/>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99306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99306D"/>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9306D"/>
    <w:pPr>
      <w:tabs>
        <w:tab w:val="center" w:pos="4320"/>
        <w:tab w:val="right" w:pos="8640"/>
      </w:tabs>
    </w:pPr>
  </w:style>
  <w:style w:type="character" w:styleId="PageNumber">
    <w:name w:val="page number"/>
    <w:basedOn w:val="DefaultParagraphFont"/>
    <w:rsid w:val="0099306D"/>
  </w:style>
  <w:style w:type="paragraph" w:styleId="ListParagraph">
    <w:name w:val="List Paragraph"/>
    <w:basedOn w:val="Normal"/>
    <w:uiPriority w:val="34"/>
    <w:qFormat/>
    <w:rsid w:val="0099306D"/>
    <w:rPr>
      <w:rFonts w:eastAsia="Calibri"/>
      <w:szCs w:val="22"/>
    </w:rPr>
  </w:style>
  <w:style w:type="character" w:styleId="Hyperlink">
    <w:name w:val="Hyperlink"/>
    <w:uiPriority w:val="99"/>
    <w:unhideWhenUsed/>
    <w:rsid w:val="0099306D"/>
    <w:rPr>
      <w:color w:val="0000FF"/>
      <w:u w:val="single"/>
    </w:rPr>
  </w:style>
  <w:style w:type="character" w:customStyle="1" w:styleId="apple-converted-space">
    <w:name w:val="apple-converted-space"/>
    <w:basedOn w:val="DefaultParagraphFont"/>
    <w:rsid w:val="0099306D"/>
  </w:style>
  <w:style w:type="paragraph" w:customStyle="1" w:styleId="NumberedList">
    <w:name w:val="Numbered List"/>
    <w:basedOn w:val="Normal"/>
    <w:uiPriority w:val="99"/>
    <w:qFormat/>
    <w:rsid w:val="0099306D"/>
    <w:pPr>
      <w:numPr>
        <w:numId w:val="11"/>
      </w:numPr>
      <w:spacing w:before="120"/>
    </w:pPr>
    <w:rPr>
      <w:rFonts w:eastAsia="Calibri"/>
      <w:szCs w:val="22"/>
    </w:rPr>
  </w:style>
  <w:style w:type="paragraph" w:customStyle="1" w:styleId="ReferenceText">
    <w:name w:val="Reference Text"/>
    <w:basedOn w:val="Normal"/>
    <w:uiPriority w:val="99"/>
    <w:qFormat/>
    <w:rsid w:val="0099306D"/>
    <w:pPr>
      <w:spacing w:before="120"/>
      <w:ind w:left="720" w:hanging="720"/>
    </w:pPr>
    <w:rPr>
      <w:rFonts w:eastAsiaTheme="minorHAnsi" w:cstheme="minorBidi"/>
      <w:szCs w:val="22"/>
    </w:rPr>
  </w:style>
  <w:style w:type="paragraph" w:styleId="Footer">
    <w:name w:val="footer"/>
    <w:basedOn w:val="Normal"/>
    <w:link w:val="FooterChar"/>
    <w:rsid w:val="0099306D"/>
    <w:pPr>
      <w:tabs>
        <w:tab w:val="center" w:pos="4680"/>
        <w:tab w:val="right" w:pos="9360"/>
      </w:tabs>
    </w:pPr>
  </w:style>
  <w:style w:type="character" w:customStyle="1" w:styleId="FooterChar">
    <w:name w:val="Footer Char"/>
    <w:basedOn w:val="DefaultParagraphFont"/>
    <w:link w:val="Footer"/>
    <w:rsid w:val="0099306D"/>
    <w:rPr>
      <w:sz w:val="24"/>
      <w:szCs w:val="24"/>
    </w:rPr>
  </w:style>
  <w:style w:type="paragraph" w:styleId="Title">
    <w:name w:val="Title"/>
    <w:basedOn w:val="Normal"/>
    <w:next w:val="Normal"/>
    <w:link w:val="TitleChar"/>
    <w:qFormat/>
    <w:rsid w:val="0099306D"/>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99306D"/>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99306D"/>
    <w:rPr>
      <w:rFonts w:eastAsiaTheme="majorEastAsia" w:cstheme="majorBidi"/>
      <w:b/>
      <w:bCs/>
      <w:color w:val="2E74B5" w:themeColor="accent1" w:themeShade="BF"/>
      <w:sz w:val="28"/>
      <w:szCs w:val="28"/>
    </w:rPr>
  </w:style>
  <w:style w:type="paragraph" w:styleId="BalloonText">
    <w:name w:val="Balloon Text"/>
    <w:basedOn w:val="Normal"/>
    <w:link w:val="BalloonTextChar"/>
    <w:rsid w:val="0099306D"/>
    <w:rPr>
      <w:rFonts w:ascii="Tahoma" w:hAnsi="Tahoma" w:cs="Tahoma"/>
      <w:sz w:val="16"/>
      <w:szCs w:val="16"/>
    </w:rPr>
  </w:style>
  <w:style w:type="character" w:customStyle="1" w:styleId="BalloonTextChar">
    <w:name w:val="Balloon Text Char"/>
    <w:basedOn w:val="DefaultParagraphFont"/>
    <w:link w:val="BalloonText"/>
    <w:rsid w:val="0099306D"/>
    <w:rPr>
      <w:rFonts w:ascii="Tahoma" w:hAnsi="Tahoma" w:cs="Tahoma"/>
      <w:sz w:val="16"/>
      <w:szCs w:val="16"/>
    </w:rPr>
  </w:style>
  <w:style w:type="character" w:customStyle="1" w:styleId="Heading2Char">
    <w:name w:val="Heading 2 Char"/>
    <w:link w:val="Heading2"/>
    <w:rsid w:val="0099306D"/>
    <w:rPr>
      <w:b/>
      <w:bCs/>
      <w:color w:val="5B9BD5"/>
      <w:sz w:val="26"/>
      <w:szCs w:val="26"/>
    </w:rPr>
  </w:style>
  <w:style w:type="paragraph" w:customStyle="1" w:styleId="BulletedList">
    <w:name w:val="Bulleted List"/>
    <w:basedOn w:val="Normal"/>
    <w:qFormat/>
    <w:rsid w:val="0099306D"/>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character" w:customStyle="1" w:styleId="Heading3Char">
    <w:name w:val="Heading 3 Char"/>
    <w:basedOn w:val="DefaultParagraphFont"/>
    <w:link w:val="Heading3"/>
    <w:uiPriority w:val="9"/>
    <w:rsid w:val="0099306D"/>
    <w:rPr>
      <w:rFonts w:eastAsiaTheme="majorEastAsia" w:cstheme="majorBidi"/>
      <w:color w:val="1F4E79" w:themeColor="accent1" w:themeShade="80"/>
      <w:sz w:val="24"/>
      <w:szCs w:val="24"/>
    </w:rPr>
  </w:style>
  <w:style w:type="character" w:customStyle="1" w:styleId="HeaderChar">
    <w:name w:val="Header Char"/>
    <w:basedOn w:val="DefaultParagraphFont"/>
    <w:link w:val="Header"/>
    <w:rsid w:val="009930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98183528">
      <w:bodyDiv w:val="1"/>
      <w:marLeft w:val="0"/>
      <w:marRight w:val="0"/>
      <w:marTop w:val="0"/>
      <w:marBottom w:val="0"/>
      <w:divBdr>
        <w:top w:val="none" w:sz="0" w:space="0" w:color="auto"/>
        <w:left w:val="none" w:sz="0" w:space="0" w:color="auto"/>
        <w:bottom w:val="none" w:sz="0" w:space="0" w:color="auto"/>
        <w:right w:val="none" w:sz="0" w:space="0" w:color="auto"/>
      </w:divBdr>
    </w:div>
    <w:div w:id="468594734">
      <w:bodyDiv w:val="1"/>
      <w:marLeft w:val="0"/>
      <w:marRight w:val="0"/>
      <w:marTop w:val="0"/>
      <w:marBottom w:val="0"/>
      <w:divBdr>
        <w:top w:val="none" w:sz="0" w:space="0" w:color="auto"/>
        <w:left w:val="none" w:sz="0" w:space="0" w:color="auto"/>
        <w:bottom w:val="none" w:sz="0" w:space="0" w:color="auto"/>
        <w:right w:val="none" w:sz="0" w:space="0" w:color="auto"/>
      </w:divBdr>
    </w:div>
    <w:div w:id="600768687">
      <w:bodyDiv w:val="1"/>
      <w:marLeft w:val="0"/>
      <w:marRight w:val="0"/>
      <w:marTop w:val="0"/>
      <w:marBottom w:val="0"/>
      <w:divBdr>
        <w:top w:val="none" w:sz="0" w:space="0" w:color="auto"/>
        <w:left w:val="none" w:sz="0" w:space="0" w:color="auto"/>
        <w:bottom w:val="none" w:sz="0" w:space="0" w:color="auto"/>
        <w:right w:val="none" w:sz="0" w:space="0" w:color="auto"/>
      </w:divBdr>
    </w:div>
    <w:div w:id="804127697">
      <w:bodyDiv w:val="1"/>
      <w:marLeft w:val="0"/>
      <w:marRight w:val="0"/>
      <w:marTop w:val="0"/>
      <w:marBottom w:val="0"/>
      <w:divBdr>
        <w:top w:val="none" w:sz="0" w:space="0" w:color="auto"/>
        <w:left w:val="none" w:sz="0" w:space="0" w:color="auto"/>
        <w:bottom w:val="none" w:sz="0" w:space="0" w:color="auto"/>
        <w:right w:val="none" w:sz="0" w:space="0" w:color="auto"/>
      </w:divBdr>
    </w:div>
    <w:div w:id="806240924">
      <w:bodyDiv w:val="1"/>
      <w:marLeft w:val="0"/>
      <w:marRight w:val="0"/>
      <w:marTop w:val="0"/>
      <w:marBottom w:val="0"/>
      <w:divBdr>
        <w:top w:val="none" w:sz="0" w:space="0" w:color="auto"/>
        <w:left w:val="none" w:sz="0" w:space="0" w:color="auto"/>
        <w:bottom w:val="none" w:sz="0" w:space="0" w:color="auto"/>
        <w:right w:val="none" w:sz="0" w:space="0" w:color="auto"/>
      </w:divBdr>
    </w:div>
    <w:div w:id="960767061">
      <w:bodyDiv w:val="1"/>
      <w:marLeft w:val="0"/>
      <w:marRight w:val="0"/>
      <w:marTop w:val="0"/>
      <w:marBottom w:val="0"/>
      <w:divBdr>
        <w:top w:val="none" w:sz="0" w:space="0" w:color="auto"/>
        <w:left w:val="none" w:sz="0" w:space="0" w:color="auto"/>
        <w:bottom w:val="none" w:sz="0" w:space="0" w:color="auto"/>
        <w:right w:val="none" w:sz="0" w:space="0" w:color="auto"/>
      </w:divBdr>
    </w:div>
    <w:div w:id="985353276">
      <w:bodyDiv w:val="1"/>
      <w:marLeft w:val="0"/>
      <w:marRight w:val="0"/>
      <w:marTop w:val="0"/>
      <w:marBottom w:val="0"/>
      <w:divBdr>
        <w:top w:val="none" w:sz="0" w:space="0" w:color="auto"/>
        <w:left w:val="none" w:sz="0" w:space="0" w:color="auto"/>
        <w:bottom w:val="none" w:sz="0" w:space="0" w:color="auto"/>
        <w:right w:val="none" w:sz="0" w:space="0" w:color="auto"/>
      </w:divBdr>
    </w:div>
    <w:div w:id="1003901240">
      <w:bodyDiv w:val="1"/>
      <w:marLeft w:val="0"/>
      <w:marRight w:val="0"/>
      <w:marTop w:val="0"/>
      <w:marBottom w:val="0"/>
      <w:divBdr>
        <w:top w:val="none" w:sz="0" w:space="0" w:color="auto"/>
        <w:left w:val="none" w:sz="0" w:space="0" w:color="auto"/>
        <w:bottom w:val="none" w:sz="0" w:space="0" w:color="auto"/>
        <w:right w:val="none" w:sz="0" w:space="0" w:color="auto"/>
      </w:divBdr>
    </w:div>
    <w:div w:id="1040788796">
      <w:bodyDiv w:val="1"/>
      <w:marLeft w:val="0"/>
      <w:marRight w:val="0"/>
      <w:marTop w:val="0"/>
      <w:marBottom w:val="0"/>
      <w:divBdr>
        <w:top w:val="none" w:sz="0" w:space="0" w:color="auto"/>
        <w:left w:val="none" w:sz="0" w:space="0" w:color="auto"/>
        <w:bottom w:val="none" w:sz="0" w:space="0" w:color="auto"/>
        <w:right w:val="none" w:sz="0" w:space="0" w:color="auto"/>
      </w:divBdr>
    </w:div>
    <w:div w:id="1139147173">
      <w:bodyDiv w:val="1"/>
      <w:marLeft w:val="0"/>
      <w:marRight w:val="0"/>
      <w:marTop w:val="0"/>
      <w:marBottom w:val="0"/>
      <w:divBdr>
        <w:top w:val="none" w:sz="0" w:space="0" w:color="auto"/>
        <w:left w:val="none" w:sz="0" w:space="0" w:color="auto"/>
        <w:bottom w:val="none" w:sz="0" w:space="0" w:color="auto"/>
        <w:right w:val="none" w:sz="0" w:space="0" w:color="auto"/>
      </w:divBdr>
    </w:div>
    <w:div w:id="1164927874">
      <w:bodyDiv w:val="1"/>
      <w:marLeft w:val="0"/>
      <w:marRight w:val="0"/>
      <w:marTop w:val="0"/>
      <w:marBottom w:val="0"/>
      <w:divBdr>
        <w:top w:val="none" w:sz="0" w:space="0" w:color="auto"/>
        <w:left w:val="none" w:sz="0" w:space="0" w:color="auto"/>
        <w:bottom w:val="none" w:sz="0" w:space="0" w:color="auto"/>
        <w:right w:val="none" w:sz="0" w:space="0" w:color="auto"/>
      </w:divBdr>
    </w:div>
    <w:div w:id="1316179744">
      <w:bodyDiv w:val="1"/>
      <w:marLeft w:val="0"/>
      <w:marRight w:val="0"/>
      <w:marTop w:val="0"/>
      <w:marBottom w:val="0"/>
      <w:divBdr>
        <w:top w:val="none" w:sz="0" w:space="0" w:color="auto"/>
        <w:left w:val="none" w:sz="0" w:space="0" w:color="auto"/>
        <w:bottom w:val="none" w:sz="0" w:space="0" w:color="auto"/>
        <w:right w:val="none" w:sz="0" w:space="0" w:color="auto"/>
      </w:divBdr>
    </w:div>
    <w:div w:id="1341544990">
      <w:bodyDiv w:val="1"/>
      <w:marLeft w:val="0"/>
      <w:marRight w:val="0"/>
      <w:marTop w:val="0"/>
      <w:marBottom w:val="0"/>
      <w:divBdr>
        <w:top w:val="none" w:sz="0" w:space="0" w:color="auto"/>
        <w:left w:val="none" w:sz="0" w:space="0" w:color="auto"/>
        <w:bottom w:val="none" w:sz="0" w:space="0" w:color="auto"/>
        <w:right w:val="none" w:sz="0" w:space="0" w:color="auto"/>
      </w:divBdr>
    </w:div>
    <w:div w:id="1405954407">
      <w:bodyDiv w:val="1"/>
      <w:marLeft w:val="0"/>
      <w:marRight w:val="0"/>
      <w:marTop w:val="0"/>
      <w:marBottom w:val="0"/>
      <w:divBdr>
        <w:top w:val="none" w:sz="0" w:space="0" w:color="auto"/>
        <w:left w:val="none" w:sz="0" w:space="0" w:color="auto"/>
        <w:bottom w:val="none" w:sz="0" w:space="0" w:color="auto"/>
        <w:right w:val="none" w:sz="0" w:space="0" w:color="auto"/>
      </w:divBdr>
    </w:div>
    <w:div w:id="1529753229">
      <w:bodyDiv w:val="1"/>
      <w:marLeft w:val="0"/>
      <w:marRight w:val="0"/>
      <w:marTop w:val="0"/>
      <w:marBottom w:val="0"/>
      <w:divBdr>
        <w:top w:val="none" w:sz="0" w:space="0" w:color="auto"/>
        <w:left w:val="none" w:sz="0" w:space="0" w:color="auto"/>
        <w:bottom w:val="none" w:sz="0" w:space="0" w:color="auto"/>
        <w:right w:val="none" w:sz="0" w:space="0" w:color="auto"/>
      </w:divBdr>
    </w:div>
    <w:div w:id="188004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78267-AFB2-451D-98E9-C232C5587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1</TotalTime>
  <Pages>1</Pages>
  <Words>184</Words>
  <Characters>892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1074</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Stephanie Palermini</cp:lastModifiedBy>
  <cp:revision>2</cp:revision>
  <dcterms:created xsi:type="dcterms:W3CDTF">2017-07-22T00:24:00Z</dcterms:created>
  <dcterms:modified xsi:type="dcterms:W3CDTF">2017-07-22T00:24:00Z</dcterms:modified>
</cp:coreProperties>
</file>